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BC95-JTT-HN-long period</w:t>
      </w:r>
    </w:p>
    <w:p>
      <w:pPr>
        <w:pStyle w:val="Subtitle"/>
      </w:pPr>
      <w:r>
        <w:t/>
      </w:r>
      <w:r>
        <w:t xml:space="preserve"/>
      </w:r>
      <w:r>
        <w:t xml:space="preserve">SFACD BC95-JTT-HN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BC95-JTT-HN Efficiency Scores - 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0.928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SFACD BC95-JTT-HN Efficiency Scores - long period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7263.479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-6.0e+04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3.1e+04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-2.2e+04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2.9e+04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-6.1e+03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4.0e+04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6.4e+04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6427.258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4.5e+04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8.9e+04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2.8e+04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4.1e+04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5.7e+04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2.5e+04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-2.1e+04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4.3e+04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1733.276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-7.6e+04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2.9e+04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-4.5e+04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2.4e+04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-2.6e+04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4732.140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-6.8e+04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3.0e+04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-3.3e+04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696.183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-7.7e+04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2.8e+04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-4.8e+04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-5.2e+03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-8.5e+04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2.4e+04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-6.6e+04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-7.4e+03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-8.9e+04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2.3e+04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-7.3e+04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2.2e+04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-3.0e+04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3.0e+04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129.506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-7.4e+04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-4.7e+04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-1.6e+03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-7.9e+04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2.6e+04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-5.4e+04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4526.553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-6.5e+04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2.9e+04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-3.1e+04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-4.7e+04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-1.8e+03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-4.8e+04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-248.072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7263.479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-6.0e+04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3.1e+04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-2.2e+04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27.5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45.9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45.9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27.6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27.6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48.7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48.7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14.3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42.9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27.5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Efficiency Scores - 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5.5e+04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2.9e+04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4.1e+04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5.8e+04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2.9e+04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4.1e+04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5.8e+04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2.8e+04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4.1e+04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5.7e+04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2.8e+04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4.0e+04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5.6e+04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2.6e+04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5.3e+04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2.8e+04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4.0e+04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5.5e+04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5.4e+04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5.3e+04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5.4e+04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5.4e+04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2.8e+04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4.0e+04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5.6e+04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5.4e+04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5.4e+04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5.5e+04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2.8e+04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4.0e+04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5.6e+04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5.5e+04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3.9e+04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5.5e+04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